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111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中西临233;中西临232;中西临231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